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1368a67" w14:textId="31368a67">
      <w:pPr>
        <w:jc w:val="center"/>
        <w15:collapsed w:val="false"/>
      </w:pPr>
      <w:r>
        <w:rPr>
          <w:rFonts w:ascii="Microsoft YaHei" w:hAnsi="Microsoft YaHei" w:eastAsia="Microsoft YaHei" w:cs="Microsoft YaHei"/>
          <w:b/>
          <w:color w:val="000000"/>
          <w:sz w:val="26"/>
          <w:szCs w:val="26"/>
        </w:rPr>
        <w:t>2016二房东租房合同范本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第1篇：2016二房东租房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签约日期：_____年___月___日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甲方：_______________________身份证号码：_______________________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乙方代表：_______________________身份证号码：_______________________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第一条本合同所指标的为_______________________。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二条甲方作为联系人，负责和房东联系。乙方向甲方支付房租，享有房间、卧室的完全独立使用权，以及公共区域的共同使用权。乙方确保次卧常居人数上限为人，甲方确保主卧常居人数上限为人，乙方如果要增加合租人数，必须取得甲方同意，重新订立合同，方可进行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三条租金支付形式为，在合同订立时，乙方向甲方交房屋押金元(押金会在合租关系正常中止时退还)，当月房租元。以后房屋租金交纳日期为每月号，水电燃气物管等其他费用以相关费用单日期为准。本次合同正常终止期为年月日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第四条共同使用区域为客厅、厨房、卫生间、阳台及这些区域里面的相关设施。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第五条合租期间物业管理费、有线电视费由甲、乙两方平摊，每方二分之一;水、电、煤气按实际居住人数分摊(本合同规定为人)，双方任何一方做饭产生的相关水电、煤气费用不再另行收取。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第六条合租期间，本着和平、友好相处的原则，对方的合理建议，应积极采纳，不得随意的干扰对方的私人空间，双方应共同维护居住环境的卫生、安全，如因对方过失造成的财产等损失，按法律规定进行赔偿。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七条朋友来访，应尽量保持安静，以不干扰对方、生活为宜。超过2个朋友来访，应提前告知对方，原则上不得留宿客人，如有特殊情况，需提前告知，双方同意后方可。留宿超过一周，超过部分需按比例支付水电煤气费用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第八条平时私人做饭或搭火，根据双方的饮食习惯，协商解决。因生活需要，添置设施发生的费用，依具体情况而定。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第九条在租住期间，双方应本着“节约、爱惜”的原则，不得浪费水、电、煤气等，应共同维护设施的安全。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第十条乙方如需退房，应提前1个月告知甲方。租住不满一月，租金按一个月收取，否则直到甲方找到合租人为止。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第十一条合租期间人为损害房间财产，装修、浸泡地板，磕碰门家具，弄脏墙壁，具体赔偿金额具体约定。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第十二条乙方具有续租的优先权。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第十三条因为合租的特殊性质，甲方和房东租赁关系中止时，本合租合同自动失效，甲方不负违约责任。甲方也必须在与房东解除合约前1个月，知会乙方。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第十四条乙方发生如下情况，可以视为违反合同原则，甲方可以劝退乙方，终止合同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1.未经甲方同意，留宿社会闲杂人员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2.利用房屋做其他有反法律规定的事情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3.拖欠房屋租金等相关费用10天以上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第十五条甲方发生如下情况，可以视为违反合同原则，乙方可以提前终止合同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1.未经乙方同意，留宿社会闲杂人员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2.利用房屋做其他有反法律规定的事情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第十六条本合同自订立之日起，即告生效。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第十七条本合同一式两份，由甲方、乙方各执一份。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附：电表数__________煤气数_________水表数_________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附件：原房屋合同复印件，暂住证复印件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甲方签字：_______________________乙方签字：_______________________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联系电话：_______________________联系电话：_______________________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第2篇：2016二房东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出租方：_____(以下简称甲方)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承租方：_____(以下简称乙方)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甲、乙双方就房屋租赁事宜，达成如下协议：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一、甲方将位于XX市XX街道XX小区X号楼XXXX号的房屋出租给乙方居住使用，租赁期限自XX年XX月XX日至XX年XX月XX日，计X个月。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二、本房屋月租金为人民币XX元，按月/季度/年结算。每月月初/每季季初/每年年初X日内，乙方向甲方支付全月/季/年租金。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三、乙方租赁期间，水费、电费、取暖费、燃气费、电话费、物业费以及其它由乙方居住而产生的费用由乙方负担。租赁结束时，乙方须交清欠费。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四、乙方同意预交元作为保证金，合同终止时，当作房租冲抵。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五、房屋租赁期为，从年月日至年月日。在此期间，任何一方要求终止合同，须提前三个月通知对方，并偿付对方总租金的违约金;如果甲方转让该房屋，乙方有优先购买权。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六、因租用该房屋所发生的除土地费、大修费以外的其它费用，由乙方承担。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七、在承租期间，未经甲方同意，乙方无权转租或转借该房屋;不得改变房屋结构及其用途，由于乙方人为原因造成该房屋及其配套设施损坏的，由乙方承担赔偿责任。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八、甲方保证该房屋无产权纠纷;乙方因经营需要，要求甲方提供房屋产权证明或其它有关证明材料的，甲方应予以协助。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九、就本合同发生纠纷，双方协商解决，协商不成，任何一方均有权向天津开发区人民法院提起诉讼，请求司法解决。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十、本合同连一式X份，甲、乙双方各执X份，自双方签字之日起生效。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甲方：_____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乙方：_____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_____年_____月_____日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3.2.2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iask</dc:creator>
  <cp:lastModifiedBy>iask</cp:lastModifiedBy>
</cp:coreProperties>
</file>