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cb5ec45" w14:textId="3cb5ec45">
      <w:pPr>
        <w:jc w:val="center"/>
        <w15:collapsed w:val="false"/>
      </w:pPr>
      <w:r>
        <w:rPr>
          <w:rFonts w:ascii="Microsoft YaHei" w:hAnsi="Microsoft YaHei" w:eastAsia="Microsoft YaHei" w:cs="Microsoft YaHei"/>
          <w:b/>
          <w:color w:val="000000"/>
          <w:sz w:val="26"/>
          <w:szCs w:val="26"/>
        </w:rPr>
        <w:t>公司房屋租赁合同范本标准版</w:t>
      </w:r>
    </w:p>
    <w:p>
      <w:pPr>
        <w:jc w:val="left"/>
      </w:pPr>
      <w:r>
        <w:rPr>
          <w:rFonts w:ascii="simsun" w:hAnsi="simsun" w:eastAsia="simsun" w:cs="simsun"/>
          <w:b/>
          <w:color w:val="000000"/>
          <w:sz w:val="24"/>
          <w:szCs w:val="24"/>
        </w:rPr>
        <w:t>　　篇一：公司房屋租赁合同范本</w:t>
      </w:r>
    </w:p>
    <w:p>
      <w:pPr>
        <w:jc w:val="left"/>
      </w:pPr>
      <w:r>
        <w:rPr>
          <w:rFonts w:ascii="simsun" w:hAnsi="simsun" w:eastAsia="simsun" w:cs="simsun"/>
          <w:color w:val="000000"/>
          <w:sz w:val="24"/>
          <w:szCs w:val="24"/>
        </w:rPr>
        <w:t xml:space="preserve">　　编号：__________</w:t>
      </w:r>
    </w:p>
    <w:p>
      <w:pPr>
        <w:jc w:val="left"/>
      </w:pPr>
      <w:r>
        <w:rPr>
          <w:rFonts w:ascii="simsun" w:hAnsi="simsun" w:eastAsia="simsun" w:cs="simsun"/>
          <w:color w:val="000000"/>
          <w:sz w:val="24"/>
          <w:szCs w:val="24"/>
        </w:rPr>
        <w:t xml:space="preserve">　　甲方(出租人)：__________　　乙方(承租人)：__________</w:t>
      </w:r>
    </w:p>
    <w:p>
      <w:pPr>
        <w:jc w:val="left"/>
      </w:pPr>
      <w:r>
        <w:rPr>
          <w:rFonts w:ascii="simsun" w:hAnsi="simsun" w:eastAsia="simsun" w:cs="simsun"/>
          <w:color w:val="000000"/>
          <w:sz w:val="24"/>
          <w:szCs w:val="24"/>
        </w:rPr>
        <w:t xml:space="preserve">　　双方经友好协商，根据《合同法》及国家、当地政府对房屋租赁的有关规定，就租赁房屋一事达成以下协议。</w:t>
      </w:r>
    </w:p>
    <w:p>
      <w:pPr>
        <w:jc w:val="left"/>
      </w:pPr>
      <w:r>
        <w:rPr>
          <w:rFonts w:ascii="simsun" w:hAnsi="simsun" w:eastAsia="simsun" w:cs="simsun"/>
          <w:color w:val="000000"/>
          <w:sz w:val="24"/>
          <w:szCs w:val="24"/>
        </w:rPr>
        <w:t xml:space="preserve">　　第一部分 房屋概况</w:t>
      </w:r>
    </w:p>
    <w:p>
      <w:pPr>
        <w:jc w:val="left"/>
      </w:pPr>
      <w:r>
        <w:rPr>
          <w:rFonts w:ascii="simsun" w:hAnsi="simsun" w:eastAsia="simsun" w:cs="simsun"/>
          <w:color w:val="000000"/>
          <w:sz w:val="24"/>
          <w:szCs w:val="24"/>
        </w:rPr>
        <w:t xml:space="preserve">　　第一条 甲方保证向乙方出租的房屋系(□本人，□共有)拥有完全所有权和使用权，设有房屋它项权利有________________________。</w:t>
      </w:r>
    </w:p>
    <w:p>
      <w:pPr>
        <w:jc w:val="left"/>
      </w:pPr>
      <w:r>
        <w:rPr>
          <w:rFonts w:ascii="simsun" w:hAnsi="simsun" w:eastAsia="simsun" w:cs="simsun"/>
          <w:color w:val="000000"/>
          <w:sz w:val="24"/>
          <w:szCs w:val="24"/>
        </w:rPr>
        <w:t xml:space="preserve">　　(如果房屋是共有，则还应增加：已经共有人同意，附书面同意声明。如果是委托租赁，应有房屋所有权人与受托人的委托协议书)</w:t>
      </w:r>
    </w:p>
    <w:p>
      <w:pPr>
        <w:jc w:val="left"/>
      </w:pPr>
      <w:r>
        <w:rPr>
          <w:rFonts w:ascii="simsun" w:hAnsi="simsun" w:eastAsia="simsun" w:cs="simsun"/>
          <w:color w:val="000000"/>
          <w:sz w:val="24"/>
          <w:szCs w:val="24"/>
        </w:rPr>
        <w:t xml:space="preserve">　　第二条 房屋法律概况</w:t>
      </w:r>
    </w:p>
    <w:p>
      <w:pPr>
        <w:jc w:val="left"/>
      </w:pPr>
      <w:r>
        <w:rPr>
          <w:rFonts w:ascii="simsun" w:hAnsi="simsun" w:eastAsia="simsun" w:cs="simsun"/>
          <w:color w:val="000000"/>
          <w:sz w:val="24"/>
          <w:szCs w:val="24"/>
        </w:rPr>
        <w:t xml:space="preserve">　　1、房屋所有权证书登记人：____________，身份证号码：________________________;</w:t>
      </w:r>
    </w:p>
    <w:p>
      <w:pPr>
        <w:jc w:val="left"/>
      </w:pPr>
      <w:r>
        <w:rPr>
          <w:rFonts w:ascii="simsun" w:hAnsi="simsun" w:eastAsia="simsun" w:cs="simsun"/>
          <w:color w:val="000000"/>
          <w:sz w:val="24"/>
          <w:szCs w:val="24"/>
        </w:rPr>
        <w:t xml:space="preserve">　　2、房屋所有权证书编号：________________________;</w:t>
      </w:r>
    </w:p>
    <w:p>
      <w:pPr>
        <w:jc w:val="left"/>
      </w:pPr>
      <w:r>
        <w:rPr>
          <w:rFonts w:ascii="simsun" w:hAnsi="simsun" w:eastAsia="simsun" w:cs="simsun"/>
          <w:color w:val="000000"/>
          <w:sz w:val="24"/>
          <w:szCs w:val="24"/>
        </w:rPr>
        <w:t xml:space="preserve">　　3、土地使用权证书编号：________________________;</w:t>
      </w:r>
    </w:p>
    <w:p>
      <w:pPr>
        <w:jc w:val="left"/>
      </w:pPr>
      <w:r>
        <w:rPr>
          <w:rFonts w:ascii="simsun" w:hAnsi="simsun" w:eastAsia="simsun" w:cs="simsun"/>
          <w:color w:val="000000"/>
          <w:sz w:val="24"/>
          <w:szCs w:val="24"/>
        </w:rPr>
        <w:t xml:space="preserve">　　4、房屋所有权证书上登记的房屋建筑面积：________________________;</w:t>
      </w:r>
    </w:p>
    <w:p>
      <w:pPr>
        <w:jc w:val="left"/>
      </w:pPr>
      <w:r>
        <w:rPr>
          <w:rFonts w:ascii="simsun" w:hAnsi="simsun" w:eastAsia="simsun" w:cs="simsun"/>
          <w:color w:val="000000"/>
          <w:sz w:val="24"/>
          <w:szCs w:val="24"/>
        </w:rPr>
        <w:t xml:space="preserve">　　5、房屋的使用面积：________________________</w:t>
      </w:r>
    </w:p>
    <w:p>
      <w:pPr>
        <w:jc w:val="left"/>
      </w:pPr>
      <w:r>
        <w:rPr>
          <w:rFonts w:ascii="simsun" w:hAnsi="simsun" w:eastAsia="simsun" w:cs="simsun"/>
          <w:color w:val="000000"/>
          <w:sz w:val="24"/>
          <w:szCs w:val="24"/>
        </w:rPr>
        <w:t xml:space="preserve">　　6、房屋的附属建筑物和归房屋所有权人使用的设施：________________________</w:t>
      </w:r>
    </w:p>
    <w:p>
      <w:pPr>
        <w:jc w:val="left"/>
      </w:pPr>
      <w:r>
        <w:rPr>
          <w:rFonts w:ascii="simsun" w:hAnsi="simsun" w:eastAsia="simsun" w:cs="simsun"/>
          <w:color w:val="000000"/>
          <w:sz w:val="24"/>
          <w:szCs w:val="24"/>
        </w:rPr>
        <w:t xml:space="preserve">　　第三条 出租房屋概况(包括从落地址、名称、用途、间数、建筑面积、使用面积、地面、墙壁质量、家具设备等)</w:t>
      </w:r>
    </w:p>
    <w:p>
      <w:pPr>
        <w:jc w:val="left"/>
      </w:pPr>
      <w:r>
        <w:rPr>
          <w:rFonts w:ascii="simsun" w:hAnsi="simsun" w:eastAsia="simsun" w:cs="simsun"/>
          <w:color w:val="000000"/>
          <w:sz w:val="24"/>
          <w:szCs w:val="24"/>
        </w:rPr>
        <w:t xml:space="preserve">　　第四条 租赁期限、用途</w:t>
      </w:r>
    </w:p>
    <w:p>
      <w:pPr>
        <w:jc w:val="left"/>
      </w:pPr>
      <w:r>
        <w:rPr>
          <w:rFonts w:ascii="simsun" w:hAnsi="simsun" w:eastAsia="simsun" w:cs="simsun"/>
          <w:color w:val="000000"/>
          <w:sz w:val="24"/>
          <w:szCs w:val="24"/>
        </w:rPr>
        <w:t xml:space="preserve">　　1、该房屋租赁期共______个月。自______年______月______日起至______年______月______日止。</w:t>
      </w:r>
    </w:p>
    <w:p>
      <w:pPr>
        <w:jc w:val="left"/>
      </w:pPr>
      <w:r>
        <w:rPr>
          <w:rFonts w:ascii="simsun" w:hAnsi="simsun" w:eastAsia="simsun" w:cs="simsun"/>
          <w:color w:val="000000"/>
          <w:sz w:val="24"/>
          <w:szCs w:val="24"/>
        </w:rPr>
        <w:t xml:space="preserve">　　2、乙方向甲方承诺，租赁该房屋仅作为使用。</w:t>
      </w:r>
    </w:p>
    <w:p>
      <w:pPr>
        <w:jc w:val="left"/>
      </w:pPr>
      <w:r>
        <w:rPr>
          <w:rFonts w:ascii="simsun" w:hAnsi="simsun" w:eastAsia="simsun" w:cs="simsun"/>
          <w:color w:val="000000"/>
          <w:sz w:val="24"/>
          <w:szCs w:val="24"/>
        </w:rPr>
        <w:t xml:space="preserve">　　3、租赁期满，甲方有权收回出租房屋，乙方应如期交还。</w:t>
      </w:r>
    </w:p>
    <w:p>
      <w:pPr>
        <w:jc w:val="left"/>
      </w:pPr>
      <w:r>
        <w:rPr>
          <w:rFonts w:ascii="simsun" w:hAnsi="simsun" w:eastAsia="simsun" w:cs="simsun"/>
          <w:color w:val="000000"/>
          <w:sz w:val="24"/>
          <w:szCs w:val="24"/>
        </w:rPr>
        <w:t xml:space="preserve">　　乙方如要求续租，则必须在租赁期满______个月之前书面通知甲方，经甲方同意后，重新签订租赁合同。</w:t>
      </w:r>
    </w:p>
    <w:p>
      <w:pPr>
        <w:jc w:val="left"/>
      </w:pPr>
      <w:r>
        <w:rPr>
          <w:rFonts w:ascii="simsun" w:hAnsi="simsun" w:eastAsia="simsun" w:cs="simsun"/>
          <w:color w:val="000000"/>
          <w:sz w:val="24"/>
          <w:szCs w:val="24"/>
        </w:rPr>
        <w:t xml:space="preserve">　　第五条 租金及支付方式</w:t>
      </w:r>
    </w:p>
    <w:p>
      <w:pPr>
        <w:jc w:val="left"/>
      </w:pPr>
      <w:r>
        <w:rPr>
          <w:rFonts w:ascii="simsun" w:hAnsi="simsun" w:eastAsia="simsun" w:cs="simsun"/>
          <w:color w:val="000000"/>
          <w:sz w:val="24"/>
          <w:szCs w:val="24"/>
        </w:rPr>
        <w:t xml:space="preserve">　　1、 该房屋每月租金为________元(大写____万____仟____佰____拾____元整)。</w:t>
      </w:r>
    </w:p>
    <w:p>
      <w:pPr>
        <w:jc w:val="left"/>
      </w:pPr>
      <w:r>
        <w:rPr>
          <w:rFonts w:ascii="simsun" w:hAnsi="simsun" w:eastAsia="simsun" w:cs="simsun"/>
          <w:color w:val="000000"/>
          <w:sz w:val="24"/>
          <w:szCs w:val="24"/>
        </w:rPr>
        <w:t xml:space="preserve">　　租金总额为________元(大写____万____仟____佰____拾____元整)。</w:t>
      </w:r>
    </w:p>
    <w:p>
      <w:pPr>
        <w:jc w:val="left"/>
      </w:pPr>
      <w:r>
        <w:rPr>
          <w:rFonts w:ascii="simsun" w:hAnsi="simsun" w:eastAsia="simsun" w:cs="simsun"/>
          <w:color w:val="000000"/>
          <w:sz w:val="24"/>
          <w:szCs w:val="24"/>
        </w:rPr>
        <w:t xml:space="preserve">　　2、 房屋租金支付方式：________________</w:t>
      </w:r>
    </w:p>
    <w:p>
      <w:pPr>
        <w:jc w:val="left"/>
      </w:pPr>
      <w:r>
        <w:rPr>
          <w:rFonts w:ascii="simsun" w:hAnsi="simsun" w:eastAsia="simsun" w:cs="simsun"/>
          <w:color w:val="000000"/>
          <w:sz w:val="24"/>
          <w:szCs w:val="24"/>
        </w:rPr>
        <w:t xml:space="preserve">　　甲方收款后应提供给乙方有效的收款凭证。</w:t>
      </w:r>
    </w:p>
    <w:p>
      <w:pPr>
        <w:jc w:val="left"/>
      </w:pPr>
      <w:r>
        <w:rPr>
          <w:rFonts w:ascii="simsun" w:hAnsi="simsun" w:eastAsia="simsun" w:cs="simsun"/>
          <w:color w:val="000000"/>
          <w:sz w:val="24"/>
          <w:szCs w:val="24"/>
        </w:rPr>
        <w:t xml:space="preserve">　　第六条 租赁期间相关费用及税金</w:t>
      </w:r>
    </w:p>
    <w:p>
      <w:pPr>
        <w:jc w:val="left"/>
      </w:pPr>
      <w:r>
        <w:rPr>
          <w:rFonts w:ascii="simsun" w:hAnsi="simsun" w:eastAsia="simsun" w:cs="simsun"/>
          <w:color w:val="000000"/>
          <w:sz w:val="24"/>
          <w:szCs w:val="24"/>
        </w:rPr>
        <w:t xml:space="preserve">　　1、 甲方应承担的费用：</w:t>
      </w:r>
    </w:p>
    <w:p>
      <w:pPr>
        <w:jc w:val="left"/>
      </w:pPr>
      <w:r>
        <w:rPr>
          <w:rFonts w:ascii="simsun" w:hAnsi="simsun" w:eastAsia="simsun" w:cs="simsun"/>
          <w:color w:val="000000"/>
          <w:sz w:val="24"/>
          <w:szCs w:val="24"/>
        </w:rPr>
        <w:t xml:space="preserve">　　(1)租赁期间，房屋和土地的产权税由甲方依法交纳。如果发生政府有关部门征收本合同中未列出项目但与该房屋有关的费用，应由甲方负担。</w:t>
      </w:r>
    </w:p>
    <w:p>
      <w:pPr>
        <w:jc w:val="left"/>
      </w:pPr>
      <w:r>
        <w:rPr>
          <w:rFonts w:ascii="simsun" w:hAnsi="simsun" w:eastAsia="simsun" w:cs="simsun"/>
          <w:color w:val="000000"/>
          <w:sz w:val="24"/>
          <w:szCs w:val="24"/>
        </w:rPr>
        <w:t xml:space="preserve">　　(2)________________________________</w:t>
      </w:r>
    </w:p>
    <w:p>
      <w:pPr>
        <w:jc w:val="left"/>
      </w:pPr>
      <w:r>
        <w:rPr>
          <w:rFonts w:ascii="simsun" w:hAnsi="simsun" w:eastAsia="simsun" w:cs="simsun"/>
          <w:color w:val="000000"/>
          <w:sz w:val="24"/>
          <w:szCs w:val="24"/>
        </w:rPr>
        <w:t xml:space="preserve">　　2、乙方交纳以下费用：</w:t>
      </w:r>
    </w:p>
    <w:p>
      <w:pPr>
        <w:jc w:val="left"/>
      </w:pPr>
      <w:r>
        <w:rPr>
          <w:rFonts w:ascii="simsun" w:hAnsi="simsun" w:eastAsia="simsun" w:cs="simsun"/>
          <w:color w:val="000000"/>
          <w:sz w:val="24"/>
          <w:szCs w:val="24"/>
        </w:rPr>
        <w:t xml:space="preserve">　　(1)乙方应按时交纳自行负担的费用。</w:t>
      </w:r>
    </w:p>
    <w:p>
      <w:pPr>
        <w:jc w:val="left"/>
      </w:pPr>
      <w:r>
        <w:rPr>
          <w:rFonts w:ascii="simsun" w:hAnsi="simsun" w:eastAsia="simsun" w:cs="simsun"/>
          <w:color w:val="000000"/>
          <w:sz w:val="24"/>
          <w:szCs w:val="24"/>
        </w:rPr>
        <w:t xml:space="preserve">　　(2)甲方不得擅自增加本合同未明确由乙方交纳的费用。</w:t>
      </w:r>
    </w:p>
    <w:p>
      <w:pPr>
        <w:jc w:val="left"/>
      </w:pPr>
      <w:r>
        <w:rPr>
          <w:rFonts w:ascii="simsun" w:hAnsi="simsun" w:eastAsia="simsun" w:cs="simsun"/>
          <w:color w:val="000000"/>
          <w:sz w:val="24"/>
          <w:szCs w:val="24"/>
        </w:rPr>
        <w:t xml:space="preserve">　　第七条 房屋修缮与使用</w:t>
      </w:r>
    </w:p>
    <w:p>
      <w:pPr>
        <w:jc w:val="left"/>
      </w:pPr>
      <w:r>
        <w:rPr>
          <w:rFonts w:ascii="simsun" w:hAnsi="simsun" w:eastAsia="simsun" w:cs="simsun"/>
          <w:color w:val="000000"/>
          <w:sz w:val="24"/>
          <w:szCs w:val="24"/>
        </w:rPr>
        <w:t xml:space="preserve">　　1、在租赁期内，甲方应保证出租房屋的使用安全。该房屋及所属设施的维修责任除双方在本合同及补充条款中约定外，均由甲方负责(乙方使用不当除外)。</w:t>
      </w:r>
    </w:p>
    <w:p>
      <w:pPr>
        <w:jc w:val="left"/>
      </w:pPr>
      <w:r>
        <w:rPr>
          <w:rFonts w:ascii="simsun" w:hAnsi="simsun" w:eastAsia="simsun" w:cs="simsun"/>
          <w:color w:val="000000"/>
          <w:sz w:val="24"/>
          <w:szCs w:val="24"/>
        </w:rPr>
        <w:t xml:space="preserve">　　甲方提出进行维修须提前_____日书面通知乙方，乙方应积极协助配合。</w:t>
      </w:r>
    </w:p>
    <w:p>
      <w:pPr>
        <w:jc w:val="left"/>
      </w:pPr>
      <w:r>
        <w:rPr>
          <w:rFonts w:ascii="simsun" w:hAnsi="simsun" w:eastAsia="simsun" w:cs="simsun"/>
          <w:color w:val="000000"/>
          <w:sz w:val="24"/>
          <w:szCs w:val="24"/>
        </w:rPr>
        <w:t xml:space="preserve">　　乙方向甲方提出维修请求后，甲方应及时提供维修服务。</w:t>
      </w:r>
    </w:p>
    <w:p>
      <w:pPr>
        <w:jc w:val="left"/>
      </w:pPr>
      <w:r>
        <w:rPr>
          <w:rFonts w:ascii="simsun" w:hAnsi="simsun" w:eastAsia="simsun" w:cs="simsun"/>
          <w:color w:val="000000"/>
          <w:sz w:val="24"/>
          <w:szCs w:val="24"/>
        </w:rPr>
        <w:t xml:space="preserve">　　对乙方的装修装饰部分甲方不负有修缮的义务。</w:t>
      </w:r>
    </w:p>
    <w:p>
      <w:pPr>
        <w:jc w:val="left"/>
      </w:pPr>
      <w:r>
        <w:rPr>
          <w:rFonts w:ascii="simsun" w:hAnsi="simsun" w:eastAsia="simsun" w:cs="simsun"/>
          <w:color w:val="000000"/>
          <w:sz w:val="24"/>
          <w:szCs w:val="24"/>
        </w:rPr>
        <w:t xml:space="preserve">　　2、乙方应合理使用其所承租的房屋及其附属设施。如因使用不当造成房屋及设施损坏的，乙方应立即负责修复或经济赔偿。</w:t>
      </w:r>
    </w:p>
    <w:p>
      <w:pPr>
        <w:jc w:val="left"/>
      </w:pPr>
      <w:r>
        <w:rPr>
          <w:rFonts w:ascii="simsun" w:hAnsi="simsun" w:eastAsia="simsun" w:cs="simsun"/>
          <w:color w:val="000000"/>
          <w:sz w:val="24"/>
          <w:szCs w:val="24"/>
        </w:rPr>
        <w:t xml:space="preserve">　　乙方如改变房屋的内部结构、装修或设置对房屋结构有影响的设备，设计规模、范围、工艺、用料等方案均须事先征得甲方的书面同意后方可施工。租赁期满后或因乙方责任导致退租的，除双方另有约定外，甲方有权选择以下权利中的一种：</w:t>
      </w:r>
    </w:p>
    <w:p>
      <w:pPr>
        <w:jc w:val="left"/>
      </w:pPr>
      <w:r>
        <w:rPr>
          <w:rFonts w:ascii="simsun" w:hAnsi="simsun" w:eastAsia="simsun" w:cs="simsun"/>
          <w:color w:val="000000"/>
          <w:sz w:val="24"/>
          <w:szCs w:val="24"/>
        </w:rPr>
        <w:t xml:space="preserve">　　(1)依附于房屋的装修归甲方所有。</w:t>
      </w:r>
    </w:p>
    <w:p>
      <w:pPr>
        <w:jc w:val="left"/>
      </w:pPr>
      <w:r>
        <w:rPr>
          <w:rFonts w:ascii="simsun" w:hAnsi="simsun" w:eastAsia="simsun" w:cs="simsun"/>
          <w:color w:val="000000"/>
          <w:sz w:val="24"/>
          <w:szCs w:val="24"/>
        </w:rPr>
        <w:t xml:space="preserve">　　(2)要求乙方恢复原状。</w:t>
      </w:r>
    </w:p>
    <w:p>
      <w:pPr>
        <w:jc w:val="left"/>
      </w:pPr>
      <w:r>
        <w:rPr>
          <w:rFonts w:ascii="simsun" w:hAnsi="simsun" w:eastAsia="simsun" w:cs="simsun"/>
          <w:color w:val="000000"/>
          <w:sz w:val="24"/>
          <w:szCs w:val="24"/>
        </w:rPr>
        <w:t xml:space="preserve">　　(3)向乙方收取恢复工程实际发生的费用。</w:t>
      </w:r>
    </w:p>
    <w:p>
      <w:pPr>
        <w:jc w:val="left"/>
      </w:pPr>
      <w:r>
        <w:rPr>
          <w:rFonts w:ascii="simsun" w:hAnsi="simsun" w:eastAsia="simsun" w:cs="simsun"/>
          <w:color w:val="000000"/>
          <w:sz w:val="24"/>
          <w:szCs w:val="24"/>
        </w:rPr>
        <w:t xml:space="preserve">　　第八条 房屋的转让与转租</w:t>
      </w:r>
    </w:p>
    <w:p>
      <w:pPr>
        <w:jc w:val="left"/>
      </w:pPr>
      <w:r>
        <w:rPr>
          <w:rFonts w:ascii="simsun" w:hAnsi="simsun" w:eastAsia="simsun" w:cs="simsun"/>
          <w:color w:val="000000"/>
          <w:sz w:val="24"/>
          <w:szCs w:val="24"/>
        </w:rPr>
        <w:t xml:space="preserve">　　1、租赁期间，甲方有权依照法定程序转让该出租的房屋，转让后，本合同对新的房屋所有人和乙方继续有效。</w:t>
      </w:r>
    </w:p>
    <w:p>
      <w:pPr>
        <w:jc w:val="left"/>
      </w:pPr>
      <w:r>
        <w:rPr>
          <w:rFonts w:ascii="simsun" w:hAnsi="simsun" w:eastAsia="simsun" w:cs="simsun"/>
          <w:color w:val="000000"/>
          <w:sz w:val="24"/>
          <w:szCs w:val="24"/>
        </w:rPr>
        <w:t xml:space="preserve">　　2、未经甲方同意，乙方不得转租、转借承租房屋。</w:t>
      </w:r>
    </w:p>
    <w:p>
      <w:pPr>
        <w:jc w:val="left"/>
      </w:pPr>
      <w:r>
        <w:rPr>
          <w:rFonts w:ascii="simsun" w:hAnsi="simsun" w:eastAsia="simsun" w:cs="simsun"/>
          <w:color w:val="000000"/>
          <w:sz w:val="24"/>
          <w:szCs w:val="24"/>
        </w:rPr>
        <w:t xml:space="preserve">　　3、甲方出售房屋，须在_____个月前书面通知乙方，在同等条件下，乙方有优先购买权。</w:t>
      </w:r>
    </w:p>
    <w:p>
      <w:pPr>
        <w:jc w:val="left"/>
      </w:pPr>
      <w:r>
        <w:rPr>
          <w:rFonts w:ascii="simsun" w:hAnsi="simsun" w:eastAsia="simsun" w:cs="simsun"/>
          <w:color w:val="000000"/>
          <w:sz w:val="24"/>
          <w:szCs w:val="24"/>
        </w:rPr>
        <w:t xml:space="preserve">　　第九条 合同的变更、解除与终止</w:t>
      </w:r>
    </w:p>
    <w:p>
      <w:pPr>
        <w:jc w:val="left"/>
      </w:pPr>
      <w:r>
        <w:rPr>
          <w:rFonts w:ascii="simsun" w:hAnsi="simsun" w:eastAsia="simsun" w:cs="simsun"/>
          <w:color w:val="000000"/>
          <w:sz w:val="24"/>
          <w:szCs w:val="24"/>
        </w:rPr>
        <w:t xml:space="preserve">　　1、双方可以协商变更或终止本合同。</w:t>
      </w:r>
    </w:p>
    <w:p>
      <w:pPr>
        <w:jc w:val="left"/>
      </w:pPr>
      <w:r>
        <w:rPr>
          <w:rFonts w:ascii="simsun" w:hAnsi="simsun" w:eastAsia="simsun" w:cs="simsun"/>
          <w:color w:val="000000"/>
          <w:sz w:val="24"/>
          <w:szCs w:val="24"/>
        </w:rPr>
        <w:t xml:space="preserve">　　2、甲方有以下行为之一的，乙方有权解除合同：</w:t>
      </w:r>
    </w:p>
    <w:p>
      <w:pPr>
        <w:jc w:val="left"/>
      </w:pPr>
      <w:r>
        <w:rPr>
          <w:rFonts w:ascii="simsun" w:hAnsi="simsun" w:eastAsia="simsun" w:cs="simsun"/>
          <w:color w:val="000000"/>
          <w:sz w:val="24"/>
          <w:szCs w:val="24"/>
        </w:rPr>
        <w:t xml:space="preserve">　　(1)不能提供房屋或所提供房屋不符合约定条件，严重影响居住。</w:t>
      </w:r>
    </w:p>
    <w:p>
      <w:pPr>
        <w:jc w:val="left"/>
      </w:pPr>
      <w:r>
        <w:rPr>
          <w:rFonts w:ascii="simsun" w:hAnsi="simsun" w:eastAsia="simsun" w:cs="simsun"/>
          <w:color w:val="000000"/>
          <w:sz w:val="24"/>
          <w:szCs w:val="24"/>
        </w:rPr>
        <w:t xml:space="preserve">　　(2)甲方未尽房屋修缮义务，严重影响居住的。</w:t>
      </w:r>
    </w:p>
    <w:p>
      <w:pPr>
        <w:jc w:val="left"/>
      </w:pPr>
      <w:r>
        <w:rPr>
          <w:rFonts w:ascii="simsun" w:hAnsi="simsun" w:eastAsia="simsun" w:cs="simsun"/>
          <w:color w:val="000000"/>
          <w:sz w:val="24"/>
          <w:szCs w:val="24"/>
        </w:rPr>
        <w:t xml:space="preserve">　　3、房屋租赁期间，乙方有下列行为之一的，甲方有权解除合同，收回出租房屋;</w:t>
      </w:r>
    </w:p>
    <w:p>
      <w:pPr>
        <w:jc w:val="left"/>
      </w:pPr>
      <w:r>
        <w:rPr>
          <w:rFonts w:ascii="simsun" w:hAnsi="simsun" w:eastAsia="simsun" w:cs="simsun"/>
          <w:color w:val="000000"/>
          <w:sz w:val="24"/>
          <w:szCs w:val="24"/>
        </w:rPr>
        <w:t xml:space="preserve">　　(1)未经甲方书面同意，转租、转借承租房屋。</w:t>
      </w:r>
    </w:p>
    <w:p>
      <w:pPr>
        <w:jc w:val="left"/>
      </w:pPr>
      <w:r>
        <w:rPr>
          <w:rFonts w:ascii="simsun" w:hAnsi="simsun" w:eastAsia="simsun" w:cs="simsun"/>
          <w:color w:val="000000"/>
          <w:sz w:val="24"/>
          <w:szCs w:val="24"/>
        </w:rPr>
        <w:t xml:space="preserve">　　(2)未经甲方书面同意，拆改变动房屋结构。</w:t>
      </w:r>
    </w:p>
    <w:p>
      <w:pPr>
        <w:jc w:val="left"/>
      </w:pPr>
      <w:r>
        <w:rPr>
          <w:rFonts w:ascii="simsun" w:hAnsi="simsun" w:eastAsia="simsun" w:cs="simsun"/>
          <w:color w:val="000000"/>
          <w:sz w:val="24"/>
          <w:szCs w:val="24"/>
        </w:rPr>
        <w:t xml:space="preserve">　　(3)损坏承租房屋，在甲方提出的合理期限内仍未修复的。</w:t>
      </w:r>
    </w:p>
    <w:p>
      <w:pPr>
        <w:jc w:val="left"/>
      </w:pPr>
      <w:r>
        <w:rPr>
          <w:rFonts w:ascii="simsun" w:hAnsi="simsun" w:eastAsia="simsun" w:cs="simsun"/>
          <w:color w:val="000000"/>
          <w:sz w:val="24"/>
          <w:szCs w:val="24"/>
        </w:rPr>
        <w:t xml:space="preserve">　　(4)未经甲方书面同意，改变本合同约定的房屋租赁用途。</w:t>
      </w:r>
    </w:p>
    <w:p>
      <w:pPr>
        <w:jc w:val="left"/>
      </w:pPr>
      <w:r>
        <w:rPr>
          <w:rFonts w:ascii="simsun" w:hAnsi="simsun" w:eastAsia="simsun" w:cs="simsun"/>
          <w:color w:val="000000"/>
          <w:sz w:val="24"/>
          <w:szCs w:val="24"/>
        </w:rPr>
        <w:t xml:space="preserve">　　(5)利用承租房屋存放危险物品或进行违法活动。</w:t>
      </w:r>
    </w:p>
    <w:p>
      <w:pPr>
        <w:jc w:val="left"/>
      </w:pPr>
      <w:r>
        <w:rPr>
          <w:rFonts w:ascii="simsun" w:hAnsi="simsun" w:eastAsia="simsun" w:cs="simsun"/>
          <w:color w:val="000000"/>
          <w:sz w:val="24"/>
          <w:szCs w:val="24"/>
        </w:rPr>
        <w:t xml:space="preserve">　　(6)逾期未交纳按约定应当由乙方交纳的各项费用，已经给甲方造成严重损害的。</w:t>
      </w:r>
    </w:p>
    <w:p>
      <w:pPr>
        <w:jc w:val="left"/>
      </w:pPr>
      <w:r>
        <w:rPr>
          <w:rFonts w:ascii="simsun" w:hAnsi="simsun" w:eastAsia="simsun" w:cs="simsun"/>
          <w:color w:val="000000"/>
          <w:sz w:val="24"/>
          <w:szCs w:val="24"/>
        </w:rPr>
        <w:t xml:space="preserve">　　(7)拖欠房租累计_____个月以上。</w:t>
      </w:r>
    </w:p>
    <w:p>
      <w:pPr>
        <w:jc w:val="left"/>
      </w:pPr>
      <w:r>
        <w:rPr>
          <w:rFonts w:ascii="simsun" w:hAnsi="simsun" w:eastAsia="simsun" w:cs="simsun"/>
          <w:color w:val="000000"/>
          <w:sz w:val="24"/>
          <w:szCs w:val="24"/>
        </w:rPr>
        <w:t xml:space="preserve">　　4、租赁期满前，乙方要继续租赁的，应当在租赁期满_____个月前书面通知甲方。如甲方在租期届满后仍要对外出租的，在同等条件下，乙方享有优先承租权。</w:t>
      </w:r>
    </w:p>
    <w:p>
      <w:pPr>
        <w:jc w:val="left"/>
      </w:pPr>
      <w:r>
        <w:rPr>
          <w:rFonts w:ascii="simsun" w:hAnsi="simsun" w:eastAsia="simsun" w:cs="simsun"/>
          <w:color w:val="000000"/>
          <w:sz w:val="24"/>
          <w:szCs w:val="24"/>
        </w:rPr>
        <w:t xml:space="preserve">　　5、租赁期满合同自然终止。</w:t>
      </w:r>
    </w:p>
    <w:p>
      <w:pPr>
        <w:jc w:val="left"/>
      </w:pPr>
      <w:r>
        <w:rPr>
          <w:rFonts w:ascii="simsun" w:hAnsi="simsun" w:eastAsia="simsun" w:cs="simsun"/>
          <w:color w:val="000000"/>
          <w:sz w:val="24"/>
          <w:szCs w:val="24"/>
        </w:rPr>
        <w:t xml:space="preserve">　　6、因不可抗力因素导致合同无法履行的，合同终止。</w:t>
      </w:r>
    </w:p>
    <w:p>
      <w:pPr>
        <w:jc w:val="left"/>
      </w:pPr>
      <w:r>
        <w:rPr>
          <w:rFonts w:ascii="simsun" w:hAnsi="simsun" w:eastAsia="simsun" w:cs="simsun"/>
          <w:color w:val="000000"/>
          <w:sz w:val="24"/>
          <w:szCs w:val="24"/>
        </w:rPr>
        <w:t xml:space="preserve">　　第十条 房屋交付及收回的验收</w:t>
      </w:r>
    </w:p>
    <w:p>
      <w:pPr>
        <w:jc w:val="left"/>
      </w:pPr>
      <w:r>
        <w:rPr>
          <w:rFonts w:ascii="simsun" w:hAnsi="simsun" w:eastAsia="simsun" w:cs="simsun"/>
          <w:color w:val="000000"/>
          <w:sz w:val="24"/>
          <w:szCs w:val="24"/>
        </w:rPr>
        <w:t xml:space="preserve">　　1、甲方应保证租赁房屋本身及附属设施、设备处于能够正常使用状态。</w:t>
      </w:r>
    </w:p>
    <w:p>
      <w:pPr>
        <w:jc w:val="left"/>
      </w:pPr>
      <w:r>
        <w:rPr>
          <w:rFonts w:ascii="simsun" w:hAnsi="simsun" w:eastAsia="simsun" w:cs="simsun"/>
          <w:color w:val="000000"/>
          <w:sz w:val="24"/>
          <w:szCs w:val="24"/>
        </w:rPr>
        <w:t xml:space="preserve">　　2、验收时双方共同参与，如对装修、器物等硬件设施、设备有异议应当场提出。当场难以检测判断的，应于 日内向对方主张。</w:t>
      </w:r>
    </w:p>
    <w:p>
      <w:pPr>
        <w:jc w:val="left"/>
      </w:pPr>
      <w:r>
        <w:rPr>
          <w:rFonts w:ascii="simsun" w:hAnsi="simsun" w:eastAsia="simsun" w:cs="simsun"/>
          <w:color w:val="000000"/>
          <w:sz w:val="24"/>
          <w:szCs w:val="24"/>
        </w:rPr>
        <w:t xml:space="preserve">　　3、乙方应于房屋租赁期满后，将承租房屋及附属设施、设备交还甲方。</w:t>
      </w:r>
    </w:p>
    <w:p>
      <w:pPr>
        <w:jc w:val="left"/>
      </w:pPr>
      <w:r>
        <w:rPr>
          <w:rFonts w:ascii="simsun" w:hAnsi="simsun" w:eastAsia="simsun" w:cs="simsun"/>
          <w:color w:val="000000"/>
          <w:sz w:val="24"/>
          <w:szCs w:val="24"/>
        </w:rPr>
        <w:t xml:space="preserve">　　4、乙方交还甲方房屋应当保持房屋及设施、设备的完好状态，不得留存物品或影响房屋的正常使用。对未经同意留存的物品，甲方有权处置。</w:t>
      </w:r>
    </w:p>
    <w:p>
      <w:pPr>
        <w:jc w:val="left"/>
      </w:pPr>
      <w:r>
        <w:rPr>
          <w:rFonts w:ascii="simsun" w:hAnsi="simsun" w:eastAsia="simsun" w:cs="simsun"/>
          <w:color w:val="000000"/>
          <w:sz w:val="24"/>
          <w:szCs w:val="24"/>
        </w:rPr>
        <w:t xml:space="preserve">　　第十一条 甲方违约责任处理规定</w:t>
      </w:r>
    </w:p>
    <w:p>
      <w:pPr>
        <w:jc w:val="left"/>
      </w:pPr>
      <w:r>
        <w:rPr>
          <w:rFonts w:ascii="simsun" w:hAnsi="simsun" w:eastAsia="simsun" w:cs="simsun"/>
          <w:color w:val="000000"/>
          <w:sz w:val="24"/>
          <w:szCs w:val="24"/>
        </w:rPr>
        <w:t xml:space="preserve">　　1、甲方因不能提供本合同约定的房屋而解除合同的，应支付乙方本合同租金总额_____%的违约金。甲方除应按约定支付违约金外，还应对超出违约金以外的损失进行赔偿。</w:t>
      </w:r>
    </w:p>
    <w:p>
      <w:pPr>
        <w:jc w:val="left"/>
      </w:pPr>
      <w:r>
        <w:rPr>
          <w:rFonts w:ascii="simsun" w:hAnsi="simsun" w:eastAsia="simsun" w:cs="simsun"/>
          <w:color w:val="000000"/>
          <w:sz w:val="24"/>
          <w:szCs w:val="24"/>
        </w:rPr>
        <w:t xml:space="preserve">　　2、如乙方要求甲方继续履行合同的，甲方每逾期交房一日，则每日应向乙方支付日租金_____倍的滞纳金。甲方还应承担因逾期交付给乙方造成的损失。</w:t>
      </w:r>
    </w:p>
    <w:p>
      <w:pPr>
        <w:jc w:val="left"/>
      </w:pPr>
      <w:r>
        <w:rPr>
          <w:rFonts w:ascii="simsun" w:hAnsi="simsun" w:eastAsia="simsun" w:cs="simsun"/>
          <w:color w:val="000000"/>
          <w:sz w:val="24"/>
          <w:szCs w:val="24"/>
        </w:rPr>
        <w:t xml:space="preserve">　　3、由于甲方怠于履行维修义务或情况紧急，乙方组织维修的，甲方应支付乙方费用或折抵租金，但乙方应提供有效凭证。</w:t>
      </w:r>
    </w:p>
    <w:p>
      <w:pPr>
        <w:jc w:val="left"/>
      </w:pPr>
      <w:r>
        <w:rPr>
          <w:rFonts w:ascii="simsun" w:hAnsi="simsun" w:eastAsia="simsun" w:cs="simsun"/>
          <w:color w:val="000000"/>
          <w:sz w:val="24"/>
          <w:szCs w:val="24"/>
        </w:rPr>
        <w:t xml:space="preserve">　　4、甲方违反本合同约定，提前收回房屋的，应按照合同总租金的_____%向乙方支付违约金，若支付的违约金不足弥补乙方损失的，甲方还应该承担赔偿责任。</w:t>
      </w:r>
    </w:p>
    <w:p>
      <w:pPr>
        <w:jc w:val="left"/>
      </w:pPr>
      <w:r>
        <w:rPr>
          <w:rFonts w:ascii="simsun" w:hAnsi="simsun" w:eastAsia="simsun" w:cs="simsun"/>
          <w:color w:val="000000"/>
          <w:sz w:val="24"/>
          <w:szCs w:val="24"/>
        </w:rPr>
        <w:t xml:space="preserve">　　5、甲方因房屋权属瑕疵或非法出租房屋而导致本合同无效时，甲方应赔偿乙方损失。</w:t>
      </w:r>
    </w:p>
    <w:p>
      <w:pPr>
        <w:jc w:val="left"/>
      </w:pPr>
      <w:r>
        <w:rPr>
          <w:rFonts w:ascii="simsun" w:hAnsi="simsun" w:eastAsia="simsun" w:cs="simsun"/>
          <w:color w:val="000000"/>
          <w:sz w:val="24"/>
          <w:szCs w:val="24"/>
        </w:rPr>
        <w:t xml:space="preserve">　　第十二条 乙方违约责任</w:t>
      </w:r>
    </w:p>
    <w:p>
      <w:pPr>
        <w:jc w:val="left"/>
      </w:pPr>
      <w:r>
        <w:rPr>
          <w:rFonts w:ascii="simsun" w:hAnsi="simsun" w:eastAsia="simsun" w:cs="simsun"/>
          <w:color w:val="000000"/>
          <w:sz w:val="24"/>
          <w:szCs w:val="24"/>
        </w:rPr>
        <w:t xml:space="preserve">　　1、租赁期间，乙方有下列行为之一的，甲方有权终止合同，收回该房屋，乙方应按照合同总租金的_____%向甲方支付违约金。若支付的违约金不足弥补甲方损失的，乙方还应负责赔偿直至达到弥补全部损失为止。</w:t>
      </w:r>
    </w:p>
    <w:p>
      <w:pPr>
        <w:jc w:val="left"/>
      </w:pPr>
      <w:r>
        <w:rPr>
          <w:rFonts w:ascii="simsun" w:hAnsi="simsun" w:eastAsia="simsun" w:cs="simsun"/>
          <w:color w:val="000000"/>
          <w:sz w:val="24"/>
          <w:szCs w:val="24"/>
        </w:rPr>
        <w:t xml:space="preserve">　　(1)未经甲方书面同意，将房屋转租、转借给他人使用的;</w:t>
      </w:r>
    </w:p>
    <w:p>
      <w:pPr>
        <w:jc w:val="left"/>
      </w:pPr>
      <w:r>
        <w:rPr>
          <w:rFonts w:ascii="simsun" w:hAnsi="simsun" w:eastAsia="simsun" w:cs="simsun"/>
          <w:color w:val="000000"/>
          <w:sz w:val="24"/>
          <w:szCs w:val="24"/>
        </w:rPr>
        <w:t xml:space="preserve">　　(2)未经甲方书面同意，拆改变动房屋结构或损坏房屋;</w:t>
      </w:r>
    </w:p>
    <w:p>
      <w:pPr>
        <w:jc w:val="left"/>
      </w:pPr>
      <w:r>
        <w:rPr>
          <w:rFonts w:ascii="simsun" w:hAnsi="simsun" w:eastAsia="simsun" w:cs="simsun"/>
          <w:color w:val="000000"/>
          <w:sz w:val="24"/>
          <w:szCs w:val="24"/>
        </w:rPr>
        <w:t xml:space="preserve">　　(3)改变本合同规定的租赁用途或利用该房屋进行违法活动的;</w:t>
      </w:r>
    </w:p>
    <w:p>
      <w:pPr>
        <w:jc w:val="left"/>
      </w:pPr>
      <w:r>
        <w:rPr>
          <w:rFonts w:ascii="simsun" w:hAnsi="simsun" w:eastAsia="simsun" w:cs="simsun"/>
          <w:color w:val="000000"/>
          <w:sz w:val="24"/>
          <w:szCs w:val="24"/>
        </w:rPr>
        <w:t xml:space="preserve">　　(4)拖欠房租累计______个月以上的。</w:t>
      </w:r>
    </w:p>
    <w:p>
      <w:pPr>
        <w:jc w:val="left"/>
      </w:pPr>
      <w:r>
        <w:rPr>
          <w:rFonts w:ascii="simsun" w:hAnsi="simsun" w:eastAsia="simsun" w:cs="simsun"/>
          <w:color w:val="000000"/>
          <w:sz w:val="24"/>
          <w:szCs w:val="24"/>
        </w:rPr>
        <w:t xml:space="preserve"/>
      </w:r>
    </w:p>
    <w:sectPr>
      <w:pgSz w:w="12240" w:h="15840" w:code="1"/>
      <w:pgMar w:top="1440" w:right="1440" w:bottom="1440" w:left="1440"/>
    </w:sectPr>
  </w:body>
</w:document>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s>

</file>

<file path=docProps/app.xml><?xml version="1.0" encoding="utf-8"?>
<properties:Properties xmlns:properties="http://schemas.openxmlformats.org/officeDocument/2006/extended-properties" xmlns:vt="http://schemas.openxmlformats.org/officeDocument/2006/docPropsVTypes">
  <properties:Application>docx4j</properties:Application>
  <properties:AppVersion>3.2.2</properties:AppVersion>
</properties:Properties>
</file>

<file path=docProps/core.xml><?xml version="1.0" encoding="utf-8"?>
<cp:coreProperties xmlns:cp="http://schemas.openxmlformats.org/package/2006/metadata/core-properties" xmlns:dcterms="http://purl.org/dc/terms/" xmlns:dc="http://purl.org/dc/elements/1.1/">
  <dc:creator>iask</dc:creator>
  <cp:lastModifiedBy>iask</cp:lastModifiedBy>
</cp:coreProperties>
</file>